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Ladenlokal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VM-10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17568497" name="ad938c2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68842666" name="ad938c20-c3cf-11f0-b1f6-79da1a92a58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61209126" name="b2622b3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2850456" name="b2622b30-c3cf-11f0-b1f6-79da1a92a58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/ Gang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47704017" name="c6063eb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9159702" name="c6063eb0-c3cf-11f0-b1f6-79da1a92a58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31066423" name="ccc2f22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1108352" name="ccc2f220-c3cf-11f0-b1f6-79da1a92a58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/ Gang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69097851" name="f3cb9110-c52d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30619445" name="f3cb9110-c52d-11f0-8519-1bb072c14d14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7089607" name="f76ecf80-c52d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96247934" name="f76ecf80-c52d-11f0-8519-1bb072c14d14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Birmensdorferstrasse 197, 8003 Zürich</w:t>
          </w:r>
        </w:p>
        <w:p>
          <w:pPr>
            <w:spacing w:before="0" w:after="0"/>
          </w:pPr>
          <w:r>
            <w:t>587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